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Dusche </w:t>
            </w:r>
          </w:p>
          <w:p>
            <w:pPr>
              <w:spacing w:before="0" w:after="0" w:line="240" w:lineRule="auto"/>
            </w:pPr>
            <w:r>
              <w:t>1.OG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741944231" name="aa40bea0-cad5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91954363" name="aa40bea0-cad5-11f0-a272-11a42cc6b89f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Dusche </w:t>
            </w:r>
          </w:p>
          <w:p>
            <w:pPr>
              <w:spacing w:before="0" w:after="0" w:line="240" w:lineRule="auto"/>
            </w:pPr>
            <w:r>
              <w:t>1.OG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311613657" name="c0e47d90-cad5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24608105" name="c0e47d90-cad5-11f0-a272-11a42cc6b89f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Dusche </w:t>
            </w:r>
          </w:p>
          <w:p>
            <w:pPr>
              <w:spacing w:before="0" w:after="0" w:line="240" w:lineRule="auto"/>
            </w:pPr>
            <w:r>
              <w:t>1.OG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47326921" name="d2f5e320-cad5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57573041" name="d2f5e320-cad5-11f0-a272-11a42cc6b89f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Dusche </w:t>
            </w:r>
          </w:p>
          <w:p>
            <w:pPr>
              <w:spacing w:before="0" w:after="0" w:line="240" w:lineRule="auto"/>
            </w:pPr>
            <w:r>
              <w:t>1.OG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254037384" name="e340e090-cad5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38368087" name="e340e090-cad5-11f0-a272-11a42cc6b89f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WG1 JG5</w:t>
            </w:r>
          </w:p>
          <w:p>
            <w:pPr>
              <w:spacing w:before="0" w:after="0" w:line="240" w:lineRule="auto"/>
            </w:pPr>
            <w:r>
              <w:t>1.OG </w:t>
            </w:r>
          </w:p>
          <w:p>
            <w:pPr>
              <w:spacing w:before="0" w:after="0" w:line="240" w:lineRule="auto"/>
            </w:pPr>
            <w:r>
              <w:t>Wand Lavabo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90675755" name="e4dee3b0-cad6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77589713" name="e4dee3b0-cad6-11f0-a272-11a42cc6b89f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9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Schule, Alte Landstrasse 6b, 9450 Altstätten</w:t>
          </w:r>
        </w:p>
        <w:p>
          <w:pPr>
            <w:spacing w:before="0" w:after="0"/>
          </w:pPr>
          <w:r>
            <w:t>611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footer.xml" Type="http://schemas.openxmlformats.org/officeDocument/2006/relationships/footer" Id="rId9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